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38A" w:rsidRDefault="00A01560" w:rsidP="00C123B1">
      <w:pPr>
        <w:rPr>
          <w:rFonts w:ascii="Cambria" w:hAnsi="Cambria" w:cs="Cambria"/>
          <w:lang w:eastAsia="pl-PL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24.5pt;margin-top:-34.25pt;width:132pt;height:132pt;rotation:710465fd;z-index:-1" wrapcoords="-54 0 -54 21546 21600 21546 21600 0 -54 0">
            <v:imagedata r:id="rId8" o:title=""/>
            <w10:wrap type="tight"/>
          </v:shape>
        </w:pict>
      </w:r>
    </w:p>
    <w:p w:rsidR="00FE038A" w:rsidRPr="000261E6" w:rsidRDefault="00FE038A" w:rsidP="000261E6">
      <w:p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ZADANIA</w:t>
      </w:r>
    </w:p>
    <w:p w:rsidR="00FE038A" w:rsidRDefault="00FE038A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FE038A" w:rsidRPr="003B20EB" w:rsidRDefault="00FE038A" w:rsidP="00A01560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bookmarkStart w:id="0" w:name="_GoBack"/>
      <w:r w:rsidRPr="003B20EB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Ojciec i syn mają razem 58 lat.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3B20EB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Syn jest o 26 lat młodszy od ojca.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3B20EB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Ile lat ma ojciec, a ile syn?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</w:p>
    <w:p w:rsidR="00FE038A" w:rsidRPr="003B20EB" w:rsidRDefault="00FE038A" w:rsidP="00A01560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3B20EB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Ola jest o trzy lata młodsza od brata.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="00FD086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Za 10 lat będą mieli</w:t>
      </w:r>
      <w:r w:rsidRPr="003B20EB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razem 59 lat.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3B20EB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Ile lat ma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każde z rodzeństwa obecnie?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</w:p>
    <w:p w:rsidR="00FE038A" w:rsidRPr="009306AC" w:rsidRDefault="00FE038A" w:rsidP="00A01560">
      <w:pPr>
        <w:numPr>
          <w:ilvl w:val="0"/>
          <w:numId w:val="6"/>
        </w:numPr>
        <w:spacing w:line="360" w:lineRule="auto"/>
      </w:pPr>
      <w:r w:rsidRPr="003B20EB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Bartek ma 42 lata, a jego kuzyn 10.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3B20EB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Za ile lat Bartek będzie dwa razy starszy od kuzyna?</w:t>
      </w:r>
    </w:p>
    <w:bookmarkEnd w:id="0"/>
    <w:p w:rsidR="00FE038A" w:rsidRPr="000261E6" w:rsidRDefault="00FD086D" w:rsidP="00FD086D">
      <w:pPr>
        <w:spacing w:line="360" w:lineRule="auto"/>
        <w:jc w:val="center"/>
      </w:pPr>
      <w:r>
        <w:pict>
          <v:shape id="_x0000_i1025" type="#_x0000_t75" style="width:356.25pt;height:356.25pt">
            <v:imagedata r:id="rId9" o:title="MP900427723[1]"/>
          </v:shape>
        </w:pict>
      </w:r>
    </w:p>
    <w:sectPr w:rsidR="00FE038A" w:rsidRPr="000261E6" w:rsidSect="001400E4">
      <w:headerReference w:type="default" r:id="rId10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560" w:rsidRDefault="00A01560">
      <w:pPr>
        <w:spacing w:after="0" w:line="240" w:lineRule="auto"/>
      </w:pPr>
      <w:r>
        <w:separator/>
      </w:r>
    </w:p>
  </w:endnote>
  <w:endnote w:type="continuationSeparator" w:id="0">
    <w:p w:rsidR="00A01560" w:rsidRDefault="00A01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560" w:rsidRDefault="00A01560">
      <w:pPr>
        <w:spacing w:after="0" w:line="240" w:lineRule="auto"/>
      </w:pPr>
      <w:r>
        <w:separator/>
      </w:r>
    </w:p>
  </w:footnote>
  <w:footnote w:type="continuationSeparator" w:id="0">
    <w:p w:rsidR="00A01560" w:rsidRDefault="00A01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38A" w:rsidRDefault="00A01560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03.65pt;width:32.25pt;height:594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FE038A" w:rsidRPr="002C4363" w:rsidRDefault="00FE038A">
                <w:pPr>
                  <w:jc w:val="center"/>
                  <w:rPr>
                    <w:color w:val="FFFFFF"/>
                  </w:rPr>
                </w:pPr>
                <w:r w:rsidRPr="00CC7C6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zadań tekstowych z zastosowaniem równań</w:t>
                </w: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 xml:space="preserve"> – wiek osób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</w:t>
                </w:r>
                <w:r>
                  <w:rPr>
                    <w:color w:val="FFFFFF"/>
                  </w:rPr>
                  <w:t xml:space="preserve">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FE038A" w:rsidRPr="002C4363" w:rsidRDefault="00FE038A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FE038A" w:rsidRDefault="00FE038A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265E0D5A"/>
    <w:multiLevelType w:val="hybridMultilevel"/>
    <w:tmpl w:val="B0588F6E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1E6"/>
    <w:rsid w:val="00026B64"/>
    <w:rsid w:val="00033585"/>
    <w:rsid w:val="000335B4"/>
    <w:rsid w:val="00034A5D"/>
    <w:rsid w:val="00057357"/>
    <w:rsid w:val="0006064E"/>
    <w:rsid w:val="00060DF6"/>
    <w:rsid w:val="00061311"/>
    <w:rsid w:val="00065FE4"/>
    <w:rsid w:val="0006755C"/>
    <w:rsid w:val="00071C70"/>
    <w:rsid w:val="00076A0C"/>
    <w:rsid w:val="000971A1"/>
    <w:rsid w:val="000A0867"/>
    <w:rsid w:val="000A2600"/>
    <w:rsid w:val="000B0AC9"/>
    <w:rsid w:val="000C3545"/>
    <w:rsid w:val="000D10B5"/>
    <w:rsid w:val="000D1D6A"/>
    <w:rsid w:val="000D40A9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4819"/>
    <w:rsid w:val="002B65A3"/>
    <w:rsid w:val="002C2BC9"/>
    <w:rsid w:val="002C4363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4678F"/>
    <w:rsid w:val="00353F0A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68F"/>
    <w:rsid w:val="00386D66"/>
    <w:rsid w:val="00391A6E"/>
    <w:rsid w:val="003B20EB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4F659D"/>
    <w:rsid w:val="00524E3C"/>
    <w:rsid w:val="00525657"/>
    <w:rsid w:val="00526002"/>
    <w:rsid w:val="00533D49"/>
    <w:rsid w:val="00541E77"/>
    <w:rsid w:val="00567D35"/>
    <w:rsid w:val="00573FD3"/>
    <w:rsid w:val="0057500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4DC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1667"/>
    <w:rsid w:val="007B4978"/>
    <w:rsid w:val="007D0166"/>
    <w:rsid w:val="007E71C0"/>
    <w:rsid w:val="007F6E27"/>
    <w:rsid w:val="007F7E19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3D27"/>
    <w:rsid w:val="0092452D"/>
    <w:rsid w:val="009306AC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1560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F7E19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76AE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2CB1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C3E79"/>
    <w:rsid w:val="00FC485E"/>
    <w:rsid w:val="00FD086D"/>
    <w:rsid w:val="00FE038A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2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2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</cp:keywords>
  <cp:lastModifiedBy>Ania</cp:lastModifiedBy>
  <cp:revision>6</cp:revision>
  <cp:lastPrinted>2013-08-26T19:19:00Z</cp:lastPrinted>
  <dcterms:created xsi:type="dcterms:W3CDTF">2013-08-22T17:16:00Z</dcterms:created>
  <dcterms:modified xsi:type="dcterms:W3CDTF">2013-08-26T19:19:00Z</dcterms:modified>
</cp:coreProperties>
</file>